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47D2AC">
      <w:pPr>
        <w:jc w:val="center"/>
        <w:rPr>
          <w:sz w:val="36"/>
          <w:szCs w:val="36"/>
        </w:rPr>
      </w:pPr>
      <w:r>
        <w:commentReference w:id="0"/>
      </w:r>
      <w:r>
        <w:rPr>
          <w:sz w:val="36"/>
          <w:szCs w:val="36"/>
        </w:rPr>
        <w:t>工</w:t>
      </w:r>
      <w:r>
        <w:rPr>
          <w:rFonts w:hint="eastAsia"/>
          <w:sz w:val="36"/>
          <w:szCs w:val="36"/>
          <w:lang w:val="en-US" w:eastAsia="zh-CN"/>
        </w:rPr>
        <w:t xml:space="preserve">   </w:t>
      </w:r>
      <w:r>
        <w:rPr>
          <w:sz w:val="36"/>
          <w:szCs w:val="36"/>
        </w:rPr>
        <w:t>作</w:t>
      </w:r>
      <w:r>
        <w:rPr>
          <w:rFonts w:hint="eastAsia"/>
          <w:sz w:val="36"/>
          <w:szCs w:val="36"/>
          <w:lang w:val="en-US" w:eastAsia="zh-CN"/>
        </w:rPr>
        <w:t xml:space="preserve">   </w:t>
      </w:r>
      <w:r>
        <w:rPr>
          <w:sz w:val="36"/>
          <w:szCs w:val="36"/>
        </w:rPr>
        <w:t>证</w:t>
      </w:r>
      <w:r>
        <w:rPr>
          <w:rFonts w:hint="eastAsia"/>
          <w:sz w:val="36"/>
          <w:szCs w:val="36"/>
          <w:lang w:val="en-US" w:eastAsia="zh-CN"/>
        </w:rPr>
        <w:t xml:space="preserve">   </w:t>
      </w:r>
      <w:r>
        <w:rPr>
          <w:sz w:val="36"/>
          <w:szCs w:val="36"/>
        </w:rPr>
        <w:t>明</w:t>
      </w:r>
    </w:p>
    <w:p w14:paraId="5D0E59FE"/>
    <w:p w14:paraId="6992681A">
      <w:pPr>
        <w:rPr>
          <w:rFonts w:hint="eastAsia"/>
          <w:lang w:val="en-US" w:eastAsia="zh-CN"/>
        </w:rPr>
      </w:pPr>
      <w:r>
        <w:t>兹</w:t>
      </w:r>
      <w:r>
        <w:rPr>
          <w:rFonts w:hint="eastAsia"/>
          <w:lang w:val="en-US" w:eastAsia="zh-CN"/>
        </w:rPr>
        <w:t xml:space="preserve">证明 </w:t>
      </w:r>
      <w:r>
        <w:rPr>
          <w:rFonts w:hint="eastAsia"/>
          <w:u w:val="single"/>
          <w:lang w:val="en-US" w:eastAsia="zh-CN"/>
        </w:rPr>
        <w:t xml:space="preserve">XX </w:t>
      </w:r>
      <w:r>
        <w:t>(同志)，</w:t>
      </w:r>
      <w:r>
        <w:rPr>
          <w:rFonts w:hint="eastAsia"/>
          <w:lang w:val="en-US" w:eastAsia="zh-CN"/>
        </w:rPr>
        <w:t>性别</w:t>
      </w:r>
      <w:r>
        <w:rPr>
          <w:rFonts w:hint="eastAsia"/>
          <w:u w:val="single"/>
          <w:lang w:val="en-US" w:eastAsia="zh-CN"/>
        </w:rPr>
        <w:t xml:space="preserve"> 男 </w:t>
      </w:r>
      <w:r>
        <w:rPr>
          <w:rFonts w:hint="eastAsia"/>
          <w:u w:val="none"/>
          <w:lang w:val="en-US" w:eastAsia="zh-CN"/>
        </w:rPr>
        <w:t>，</w:t>
      </w:r>
      <w:r>
        <w:t>身份证号码：</w:t>
      </w:r>
      <w:r>
        <w:rPr>
          <w:rFonts w:hint="eastAsia"/>
          <w:u w:val="single"/>
          <w:lang w:val="en-US" w:eastAsia="zh-CN"/>
        </w:rPr>
        <w:t xml:space="preserve"> 53XXXXXXXXXX8 </w:t>
      </w:r>
      <w:r>
        <w:rPr>
          <w:rFonts w:hint="eastAsia"/>
          <w:lang w:val="en-US" w:eastAsia="zh-CN"/>
        </w:rPr>
        <w:t>， 为我单位</w:t>
      </w:r>
      <w:r>
        <w:commentReference w:id="1"/>
      </w:r>
      <w:r>
        <w:rPr>
          <w:rFonts w:hint="eastAsia"/>
          <w:u w:val="single"/>
          <w:lang w:val="en-US" w:eastAsia="zh-CN"/>
        </w:rPr>
        <w:t>（                                                                                           ）</w:t>
      </w:r>
      <w:r>
        <w:rPr>
          <w:rFonts w:hint="eastAsia"/>
          <w:lang w:val="en-US" w:eastAsia="zh-CN"/>
        </w:rPr>
        <w:t>员工。</w:t>
      </w:r>
    </w:p>
    <w:p w14:paraId="5C37AEF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工作描述：</w:t>
      </w:r>
      <w:r>
        <w:commentReference w:id="2"/>
      </w:r>
    </w:p>
    <w:p w14:paraId="06B60554">
      <w:pPr>
        <w:rPr>
          <w:rFonts w:hint="eastAsia"/>
          <w:lang w:val="en-US" w:eastAsia="zh-CN"/>
        </w:rPr>
      </w:pPr>
      <w:r>
        <w:rPr>
          <w:rFonts w:hint="default"/>
          <w:u w:val="single"/>
          <w:lang w:val="en-US" w:eastAsia="zh-CN"/>
        </w:rPr>
        <w:t>2012</w:t>
      </w:r>
      <w:r>
        <w:rPr>
          <w:rFonts w:hint="default"/>
          <w:lang w:val="en-US" w:eastAsia="zh-CN"/>
        </w:rPr>
        <w:t>年</w:t>
      </w:r>
      <w:r>
        <w:rPr>
          <w:rFonts w:hint="eastAsia"/>
          <w:u w:val="single"/>
          <w:lang w:val="en-US" w:eastAsia="zh-CN"/>
        </w:rPr>
        <w:t>06</w:t>
      </w:r>
      <w:r>
        <w:rPr>
          <w:rFonts w:hint="default"/>
          <w:lang w:val="en-US" w:eastAsia="zh-CN"/>
        </w:rPr>
        <w:t xml:space="preserve">月至 </w:t>
      </w:r>
      <w:r>
        <w:rPr>
          <w:rFonts w:hint="default"/>
          <w:u w:val="single"/>
          <w:lang w:val="en-US" w:eastAsia="zh-CN"/>
        </w:rPr>
        <w:t>201</w:t>
      </w:r>
      <w:r>
        <w:rPr>
          <w:rFonts w:hint="eastAsia"/>
          <w:u w:val="single"/>
          <w:lang w:val="en-US" w:eastAsia="zh-CN"/>
        </w:rPr>
        <w:t>8</w:t>
      </w:r>
      <w:r>
        <w:rPr>
          <w:rFonts w:hint="default"/>
          <w:lang w:val="en-US" w:eastAsia="zh-CN"/>
        </w:rPr>
        <w:t>年</w:t>
      </w:r>
      <w:r>
        <w:rPr>
          <w:rFonts w:hint="eastAsia"/>
          <w:u w:val="single"/>
          <w:lang w:val="en-US" w:eastAsia="zh-CN"/>
        </w:rPr>
        <w:t>06</w:t>
      </w:r>
      <w:r>
        <w:rPr>
          <w:rFonts w:hint="default"/>
          <w:lang w:val="en-US" w:eastAsia="zh-CN"/>
        </w:rPr>
        <w:t>月，于</w:t>
      </w:r>
      <w:r>
        <w:rPr>
          <w:rFonts w:hint="eastAsia"/>
          <w:lang w:val="en-US" w:eastAsia="zh-CN"/>
        </w:rPr>
        <w:t>XXX单位</w:t>
      </w:r>
      <w:r>
        <w:rPr>
          <w:rFonts w:hint="default"/>
          <w:lang w:val="en-US" w:eastAsia="zh-CN"/>
        </w:rPr>
        <w:t xml:space="preserve"> 就职</w:t>
      </w:r>
      <w:r>
        <w:rPr>
          <w:rFonts w:hint="eastAsia"/>
          <w:lang w:val="en-US" w:eastAsia="zh-CN"/>
        </w:rPr>
        <w:t>XXX工作。</w:t>
      </w:r>
    </w:p>
    <w:p w14:paraId="362EA495">
      <w:pPr>
        <w:rPr>
          <w:rFonts w:hint="eastAsia"/>
          <w:lang w:val="en-US" w:eastAsia="zh-CN"/>
        </w:rPr>
      </w:pPr>
      <w:r>
        <w:rPr>
          <w:rFonts w:hint="default"/>
          <w:u w:val="single"/>
          <w:lang w:val="en-US" w:eastAsia="zh-CN"/>
        </w:rPr>
        <w:t>20</w:t>
      </w:r>
      <w:r>
        <w:rPr>
          <w:rFonts w:hint="eastAsia"/>
          <w:u w:val="single"/>
          <w:lang w:val="en-US" w:eastAsia="zh-CN"/>
        </w:rPr>
        <w:t>20</w:t>
      </w:r>
      <w:r>
        <w:rPr>
          <w:rFonts w:hint="default"/>
          <w:lang w:val="en-US" w:eastAsia="zh-CN"/>
        </w:rPr>
        <w:t>年</w:t>
      </w:r>
      <w:r>
        <w:rPr>
          <w:rFonts w:hint="eastAsia"/>
          <w:u w:val="single"/>
          <w:lang w:val="en-US" w:eastAsia="zh-CN"/>
        </w:rPr>
        <w:t>04</w:t>
      </w:r>
      <w:r>
        <w:rPr>
          <w:rFonts w:hint="default"/>
          <w:lang w:val="en-US" w:eastAsia="zh-CN"/>
        </w:rPr>
        <w:t xml:space="preserve">月至 </w:t>
      </w:r>
      <w:r>
        <w:rPr>
          <w:rFonts w:hint="default"/>
          <w:u w:val="single"/>
          <w:lang w:val="en-US" w:eastAsia="zh-CN"/>
        </w:rPr>
        <w:t>20</w:t>
      </w:r>
      <w:r>
        <w:rPr>
          <w:rFonts w:hint="eastAsia"/>
          <w:u w:val="single"/>
          <w:lang w:val="en-US" w:eastAsia="zh-CN"/>
        </w:rPr>
        <w:t>24</w:t>
      </w:r>
      <w:r>
        <w:rPr>
          <w:rFonts w:hint="default"/>
          <w:lang w:val="en-US" w:eastAsia="zh-CN"/>
        </w:rPr>
        <w:t>年</w:t>
      </w:r>
      <w:r>
        <w:rPr>
          <w:rFonts w:hint="eastAsia"/>
          <w:u w:val="single"/>
          <w:lang w:val="en-US" w:eastAsia="zh-CN"/>
        </w:rPr>
        <w:t>02</w:t>
      </w:r>
      <w:r>
        <w:rPr>
          <w:rFonts w:hint="default"/>
          <w:lang w:val="en-US" w:eastAsia="zh-CN"/>
        </w:rPr>
        <w:t>月，于</w:t>
      </w:r>
      <w:r>
        <w:rPr>
          <w:rFonts w:hint="eastAsia"/>
          <w:lang w:val="en-US" w:eastAsia="zh-CN"/>
        </w:rPr>
        <w:t>XXX单位</w:t>
      </w:r>
      <w:r>
        <w:rPr>
          <w:rFonts w:hint="default"/>
          <w:lang w:val="en-US" w:eastAsia="zh-CN"/>
        </w:rPr>
        <w:t xml:space="preserve"> 就职</w:t>
      </w:r>
      <w:r>
        <w:rPr>
          <w:rFonts w:hint="eastAsia"/>
          <w:lang w:val="en-US" w:eastAsia="zh-CN"/>
        </w:rPr>
        <w:t>XXX</w:t>
      </w:r>
      <w:r>
        <w:commentReference w:id="3"/>
      </w:r>
      <w:r>
        <w:rPr>
          <w:rFonts w:hint="eastAsia"/>
          <w:lang w:val="en-US" w:eastAsia="zh-CN"/>
        </w:rPr>
        <w:t>工作。</w:t>
      </w:r>
    </w:p>
    <w:p w14:paraId="305889A7">
      <w:pPr>
        <w:rPr>
          <w:rFonts w:hint="eastAsia"/>
          <w:lang w:val="en-US" w:eastAsia="zh-CN"/>
        </w:rPr>
      </w:pPr>
      <w:r>
        <w:rPr>
          <w:rFonts w:hint="default"/>
          <w:u w:val="single"/>
          <w:lang w:val="en-US" w:eastAsia="zh-CN"/>
        </w:rPr>
        <w:t>20</w:t>
      </w:r>
      <w:r>
        <w:rPr>
          <w:rFonts w:hint="eastAsia"/>
          <w:u w:val="single"/>
          <w:lang w:val="en-US" w:eastAsia="zh-CN"/>
        </w:rPr>
        <w:t>24</w:t>
      </w:r>
      <w:r>
        <w:rPr>
          <w:rFonts w:hint="default"/>
          <w:lang w:val="en-US" w:eastAsia="zh-CN"/>
        </w:rPr>
        <w:t>年</w:t>
      </w:r>
      <w:r>
        <w:rPr>
          <w:rFonts w:hint="eastAsia"/>
          <w:u w:val="single"/>
          <w:lang w:val="en-US" w:eastAsia="zh-CN"/>
        </w:rPr>
        <w:t>02</w:t>
      </w:r>
      <w:r>
        <w:rPr>
          <w:rFonts w:hint="default"/>
          <w:lang w:val="en-US" w:eastAsia="zh-CN"/>
        </w:rPr>
        <w:t xml:space="preserve">月至 </w:t>
      </w:r>
      <w:r>
        <w:rPr>
          <w:rFonts w:hint="default"/>
          <w:u w:val="single"/>
          <w:lang w:val="en-US" w:eastAsia="zh-CN"/>
        </w:rPr>
        <w:t>20</w:t>
      </w:r>
      <w:r>
        <w:rPr>
          <w:rFonts w:hint="eastAsia"/>
          <w:u w:val="single"/>
          <w:lang w:val="en-US" w:eastAsia="zh-CN"/>
        </w:rPr>
        <w:t>24</w:t>
      </w:r>
      <w:r>
        <w:rPr>
          <w:rFonts w:hint="default"/>
          <w:lang w:val="en-US" w:eastAsia="zh-CN"/>
        </w:rPr>
        <w:t>年</w:t>
      </w:r>
      <w:r>
        <w:rPr>
          <w:rFonts w:hint="eastAsia"/>
          <w:u w:val="single"/>
          <w:lang w:val="en-US" w:eastAsia="zh-CN"/>
        </w:rPr>
        <w:t>09</w:t>
      </w:r>
      <w:r>
        <w:rPr>
          <w:rFonts w:hint="default"/>
          <w:lang w:val="en-US" w:eastAsia="zh-CN"/>
        </w:rPr>
        <w:t>月，于</w:t>
      </w:r>
      <w:r>
        <w:rPr>
          <w:rFonts w:hint="eastAsia"/>
          <w:lang w:val="en-US" w:eastAsia="zh-CN"/>
        </w:rPr>
        <w:t>XXX单位</w:t>
      </w:r>
      <w:r>
        <w:rPr>
          <w:rFonts w:hint="default"/>
          <w:lang w:val="en-US" w:eastAsia="zh-CN"/>
        </w:rPr>
        <w:t xml:space="preserve"> 就职</w:t>
      </w:r>
      <w:r>
        <w:rPr>
          <w:rFonts w:hint="eastAsia"/>
          <w:lang w:val="en-US" w:eastAsia="zh-CN"/>
        </w:rPr>
        <w:t>XXX工作。</w:t>
      </w:r>
    </w:p>
    <w:p w14:paraId="68A3F440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至今累计工作</w:t>
      </w:r>
      <w:r>
        <w:rPr>
          <w:rFonts w:hint="eastAsia"/>
          <w:u w:val="single"/>
          <w:lang w:val="en-US" w:eastAsia="zh-CN"/>
        </w:rPr>
        <w:t xml:space="preserve">       </w:t>
      </w:r>
      <w:r>
        <w:commentReference w:id="4"/>
      </w:r>
      <w:r>
        <w:rPr>
          <w:rFonts w:hint="eastAsia"/>
          <w:lang w:val="en-US" w:eastAsia="zh-CN"/>
        </w:rPr>
        <w:t>年。</w:t>
      </w:r>
    </w:p>
    <w:p w14:paraId="31B5CA34">
      <w:r>
        <w:t>现</w:t>
      </w:r>
      <w:r>
        <w:rPr>
          <w:rFonts w:hint="eastAsia"/>
          <w:lang w:val="en-US" w:eastAsia="zh-CN"/>
        </w:rPr>
        <w:t>于</w:t>
      </w:r>
      <w:r>
        <w:rPr>
          <w:rFonts w:hint="eastAsia"/>
          <w:u w:val="single"/>
          <w:lang w:val="en-US" w:eastAsia="zh-CN"/>
        </w:rPr>
        <w:t xml:space="preserve"> 2024 </w:t>
      </w:r>
      <w:r>
        <w:rPr>
          <w:rFonts w:hint="eastAsia"/>
          <w:lang w:val="en-US" w:eastAsia="zh-CN"/>
        </w:rPr>
        <w:t>年</w:t>
      </w:r>
      <w:r>
        <w:rPr>
          <w:rFonts w:hint="eastAsia"/>
          <w:u w:val="single"/>
          <w:lang w:val="en-US" w:eastAsia="zh-CN"/>
        </w:rPr>
        <w:t xml:space="preserve"> X </w:t>
      </w:r>
      <w:r>
        <w:rPr>
          <w:rFonts w:hint="eastAsia"/>
          <w:lang w:val="en-US" w:eastAsia="zh-CN"/>
        </w:rPr>
        <w:t>月，</w:t>
      </w:r>
      <w:r>
        <w:t>申请参加</w:t>
      </w:r>
      <w:r>
        <w:rPr>
          <w:rFonts w:hint="eastAsia"/>
          <w:lang w:val="en-US" w:eastAsia="zh-CN"/>
        </w:rPr>
        <w:t>2024</w:t>
      </w:r>
      <w:r>
        <w:t>年</w:t>
      </w:r>
      <w:r>
        <w:rPr>
          <w:rFonts w:hint="eastAsia"/>
          <w:u w:val="single"/>
          <w:lang w:val="en-US" w:eastAsia="zh-CN"/>
        </w:rPr>
        <w:t xml:space="preserve"> 网络与信息安全管理员 -网络安全管理员</w:t>
      </w:r>
      <w:r>
        <w:rPr>
          <w:rFonts w:hint="eastAsia"/>
          <w:lang w:val="en-US" w:eastAsia="zh-CN"/>
        </w:rPr>
        <w:t>职业（工种）</w:t>
      </w:r>
      <w:r>
        <w:rPr>
          <w:rFonts w:hint="eastAsia"/>
          <w:u w:val="single"/>
          <w:lang w:val="en-US" w:eastAsia="zh-CN"/>
        </w:rPr>
        <w:t xml:space="preserve"> 高</w:t>
      </w:r>
      <w:r>
        <w:commentReference w:id="5"/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级，</w:t>
      </w:r>
      <w:r>
        <w:t>职业</w:t>
      </w:r>
      <w:r>
        <w:rPr>
          <w:rFonts w:hint="eastAsia"/>
          <w:lang w:val="en-US" w:eastAsia="zh-CN"/>
        </w:rPr>
        <w:t>技能等级</w:t>
      </w:r>
      <w:r>
        <w:t>证书考试。</w:t>
      </w:r>
    </w:p>
    <w:p w14:paraId="6EA58182">
      <w:r>
        <w:t>特此证明</w:t>
      </w:r>
    </w:p>
    <w:p w14:paraId="49202606">
      <w:r>
        <w:t>备注：此证明仅作报考职业</w:t>
      </w:r>
      <w:r>
        <w:rPr>
          <w:rFonts w:hint="eastAsia"/>
          <w:lang w:val="en-US" w:eastAsia="zh-CN"/>
        </w:rPr>
        <w:t>技能等级</w:t>
      </w:r>
      <w:r>
        <w:t>证书</w:t>
      </w:r>
      <w:r>
        <w:rPr>
          <w:rFonts w:hint="eastAsia"/>
          <w:lang w:val="en-US" w:eastAsia="zh-CN"/>
        </w:rPr>
        <w:t>考试</w:t>
      </w:r>
      <w:r>
        <w:t>凭据，不作其他用途。本单位对此证明真实性负责。</w:t>
      </w:r>
    </w:p>
    <w:p w14:paraId="6E66EC81">
      <w:pPr>
        <w:rPr>
          <w:rFonts w:hint="default" w:eastAsia="微软雅黑"/>
          <w:lang w:val="en-US" w:eastAsia="zh-CN"/>
        </w:rPr>
      </w:pPr>
      <w:r>
        <w:t>部门联系人：</w:t>
      </w:r>
      <w:r>
        <w:rPr>
          <w:rFonts w:hint="eastAsia"/>
          <w:lang w:val="en-US" w:eastAsia="zh-CN"/>
        </w:rPr>
        <w:t>XXX</w:t>
      </w:r>
    </w:p>
    <w:p w14:paraId="28F3E617">
      <w:pPr>
        <w:rPr>
          <w:rFonts w:hint="default" w:eastAsia="微软雅黑"/>
          <w:lang w:val="en-US" w:eastAsia="zh-CN"/>
        </w:rPr>
      </w:pPr>
      <w:r>
        <w:t>联系电话：</w:t>
      </w:r>
      <w:r>
        <w:rPr>
          <w:rFonts w:hint="eastAsia"/>
          <w:lang w:val="en-US" w:eastAsia="zh-CN"/>
        </w:rPr>
        <w:t>135XXXXXXXX</w:t>
      </w:r>
    </w:p>
    <w:p w14:paraId="6B3B3135">
      <w:pPr>
        <w:jc w:val="right"/>
        <w:rPr>
          <w:rFonts w:hint="eastAsia"/>
        </w:rPr>
      </w:pPr>
    </w:p>
    <w:p w14:paraId="7C6929B0">
      <w:pPr>
        <w:jc w:val="right"/>
      </w:pPr>
      <w:r>
        <w:rPr>
          <w:rFonts w:hint="eastAsia"/>
          <w:lang w:val="en-US" w:eastAsia="zh-CN"/>
        </w:rPr>
        <w:t>XXX公司</w:t>
      </w:r>
      <w:r>
        <w:t>(公章)</w:t>
      </w:r>
    </w:p>
    <w:p w14:paraId="33B5D66B">
      <w:pPr>
        <w:ind w:firstLine="6180" w:firstLineChars="2575"/>
      </w:pPr>
      <w:r>
        <w:rPr>
          <w:rFonts w:hint="eastAsia"/>
          <w:lang w:val="en-US" w:eastAsia="zh-CN"/>
        </w:rPr>
        <w:t>2024</w:t>
      </w:r>
      <w:r>
        <w:t xml:space="preserve">年 </w:t>
      </w:r>
      <w:r>
        <w:rPr>
          <w:rFonts w:hint="eastAsia"/>
          <w:lang w:val="en-US" w:eastAsia="zh-CN"/>
        </w:rPr>
        <w:t xml:space="preserve">09 </w:t>
      </w:r>
      <w:r>
        <w:t xml:space="preserve">月 </w:t>
      </w:r>
      <w:r>
        <w:rPr>
          <w:rFonts w:hint="eastAsia"/>
          <w:lang w:val="en-US" w:eastAsia="zh-CN"/>
        </w:rPr>
        <w:t xml:space="preserve">18 </w:t>
      </w:r>
      <w:r>
        <w:t>日</w:t>
      </w:r>
    </w:p>
    <w:p w14:paraId="7EAF5301">
      <w:r>
        <w:br w:type="page"/>
      </w:r>
    </w:p>
    <w:p w14:paraId="1EE2D228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参保证明文件模版</w:t>
      </w:r>
    </w:p>
    <w:p w14:paraId="66E61287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486400" cy="6219825"/>
            <wp:effectExtent l="0" t="0" r="0" b="9525"/>
            <wp:docPr id="1" name="图片 1" descr="51b67dfe46c57af90254f09669bfd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1b67dfe46c57af90254f09669bfdf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郑莉" w:date="2024-10-30T00:01:26Z" w:initials="">
    <w:p w14:paraId="03419F03">
      <w:pPr>
        <w:pStyle w:val="17"/>
        <w:rPr>
          <w:rFonts w:hint="default" w:eastAsia="微软雅黑"/>
          <w:lang w:val="en-US" w:eastAsia="zh-CN"/>
        </w:rPr>
      </w:pPr>
      <w:r>
        <w:rPr>
          <w:rFonts w:hint="eastAsia"/>
          <w:lang w:val="en-US" w:eastAsia="zh-CN"/>
        </w:rPr>
        <w:t>此模板针对成立不足10年的企业（现缴纳学员企业社保的企业），学员以简历的方式描述以往的工作单位及工作岗位。</w:t>
      </w:r>
    </w:p>
  </w:comment>
  <w:comment w:id="1" w:author="郑莉" w:date="2024-10-29T23:53:58Z" w:initials="">
    <w:p w14:paraId="31D1B516">
      <w:pPr>
        <w:pStyle w:val="17"/>
        <w:rPr>
          <w:rFonts w:hint="default" w:eastAsia="微软雅黑"/>
          <w:lang w:val="en-US" w:eastAsia="zh-CN"/>
        </w:rPr>
      </w:pPr>
      <w:r>
        <w:rPr>
          <w:rFonts w:hint="eastAsia"/>
          <w:lang w:val="en-US" w:eastAsia="zh-CN"/>
        </w:rPr>
        <w:t>学员参保的企业社保单位与工作证明单位必须一致</w:t>
      </w:r>
    </w:p>
  </w:comment>
  <w:comment w:id="2" w:author="郑莉" w:date="2024-10-29T23:51:34Z" w:initials="">
    <w:p w14:paraId="7F06E53D">
      <w:pPr>
        <w:pStyle w:val="17"/>
        <w:rPr>
          <w:rFonts w:hint="default" w:eastAsia="微软雅黑"/>
          <w:lang w:val="en-US" w:eastAsia="zh-CN"/>
        </w:rPr>
      </w:pPr>
      <w:r>
        <w:rPr>
          <w:rFonts w:hint="eastAsia"/>
          <w:lang w:val="en-US" w:eastAsia="zh-CN"/>
        </w:rPr>
        <w:t>请如实描述</w:t>
      </w:r>
    </w:p>
  </w:comment>
  <w:comment w:id="3" w:author="郑莉" w:date="2024-10-30T00:08:14Z" w:initials="">
    <w:p w14:paraId="2BE5482B">
      <w:pPr>
        <w:pStyle w:val="17"/>
        <w:rPr>
          <w:rFonts w:hint="default" w:eastAsia="微软雅黑"/>
          <w:lang w:val="en-US" w:eastAsia="zh-CN"/>
        </w:rPr>
      </w:pPr>
      <w:r>
        <w:rPr>
          <w:rFonts w:hint="eastAsia"/>
          <w:lang w:val="en-US" w:eastAsia="zh-CN"/>
        </w:rPr>
        <w:t>工作岗位与网络安全有相关性。</w:t>
      </w:r>
    </w:p>
  </w:comment>
  <w:comment w:id="4" w:author="郑莉" w:date="2024-10-29T23:56:53Z" w:initials="">
    <w:p w14:paraId="6C8EFE3E">
      <w:pPr>
        <w:pStyle w:val="17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10年以上报考高级</w:t>
      </w:r>
    </w:p>
    <w:p w14:paraId="599E0B56">
      <w:pPr>
        <w:pStyle w:val="17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5年以上报考中级</w:t>
      </w:r>
    </w:p>
  </w:comment>
  <w:comment w:id="5" w:author="郑莉" w:date="2024-10-29T23:57:45Z" w:initials="">
    <w:p w14:paraId="6C55B0B8">
      <w:pPr>
        <w:pStyle w:val="17"/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参加工作10年以上填高级</w:t>
      </w:r>
    </w:p>
    <w:p w14:paraId="66BD5AB5">
      <w:pPr>
        <w:pStyle w:val="17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参加工作5年以上填中级</w:t>
      </w:r>
    </w:p>
    <w:bookmarkEnd w:id="0"/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3419F03" w15:done="0"/>
  <w15:commentEx w15:paraId="31D1B516" w15:done="0"/>
  <w15:commentEx w15:paraId="7F06E53D" w15:done="0"/>
  <w15:commentEx w15:paraId="2BE5482B" w15:done="0"/>
  <w15:commentEx w15:paraId="599E0B56" w15:done="0"/>
  <w15:commentEx w15:paraId="66BD5AB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1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9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4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郑莉">
    <w15:presenceInfo w15:providerId="WPS Office" w15:userId="8848686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xOTMwZmE4ODEzOGMzZWFhNjc0OTJkY2Q5MmRmZTkifQ=="/>
  </w:docVars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0E0E6586"/>
    <w:rsid w:val="0F362CCF"/>
    <w:rsid w:val="0F380C6B"/>
    <w:rsid w:val="10EB621B"/>
    <w:rsid w:val="11E16EA8"/>
    <w:rsid w:val="16F0059B"/>
    <w:rsid w:val="2BD65008"/>
    <w:rsid w:val="368208A8"/>
    <w:rsid w:val="39FC3D53"/>
    <w:rsid w:val="3BEC01BC"/>
    <w:rsid w:val="3C444124"/>
    <w:rsid w:val="3C4B0158"/>
    <w:rsid w:val="40375D1A"/>
    <w:rsid w:val="4E4A78E4"/>
    <w:rsid w:val="581666DD"/>
    <w:rsid w:val="5F8E02F2"/>
    <w:rsid w:val="604157B4"/>
    <w:rsid w:val="6444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  <w:ind w:firstLine="420"/>
    </w:pPr>
    <w:rPr>
      <w:rFonts w:ascii="微软雅黑" w:hAnsi="微软雅黑" w:eastAsia="微软雅黑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140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4">
    <w:name w:val="heading 2"/>
    <w:basedOn w:val="1"/>
    <w:next w:val="1"/>
    <w:link w:val="141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1"/>
    <w:link w:val="142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1"/>
    <w:link w:val="151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2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53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54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55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56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3">
    <w:name w:val="Default Paragraph Font"/>
    <w:semiHidden/>
    <w:unhideWhenUsed/>
    <w:qFormat/>
    <w:uiPriority w:val="1"/>
  </w:style>
  <w:style w:type="table" w:default="1" w:styleId="3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48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annotation text"/>
    <w:basedOn w:val="1"/>
    <w:semiHidden/>
    <w:unhideWhenUsed/>
    <w:uiPriority w:val="99"/>
    <w:pPr>
      <w:jc w:val="left"/>
    </w:pPr>
  </w:style>
  <w:style w:type="paragraph" w:styleId="18">
    <w:name w:val="Body Text 3"/>
    <w:basedOn w:val="1"/>
    <w:link w:val="147"/>
    <w:unhideWhenUsed/>
    <w:qFormat/>
    <w:uiPriority w:val="99"/>
    <w:pPr>
      <w:spacing w:after="120"/>
    </w:pPr>
    <w:rPr>
      <w:sz w:val="16"/>
      <w:szCs w:val="16"/>
    </w:rPr>
  </w:style>
  <w:style w:type="paragraph" w:styleId="19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20">
    <w:name w:val="Body Text"/>
    <w:basedOn w:val="1"/>
    <w:link w:val="145"/>
    <w:unhideWhenUsed/>
    <w:qFormat/>
    <w:uiPriority w:val="99"/>
    <w:pPr>
      <w:spacing w:after="120"/>
    </w:pPr>
  </w:style>
  <w:style w:type="paragraph" w:styleId="21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2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3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4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5">
    <w:name w:val="footer"/>
    <w:basedOn w:val="1"/>
    <w:link w:val="138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6">
    <w:name w:val="header"/>
    <w:basedOn w:val="1"/>
    <w:link w:val="137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7">
    <w:name w:val="Subtitle"/>
    <w:basedOn w:val="1"/>
    <w:next w:val="1"/>
    <w:link w:val="14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8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9">
    <w:name w:val="Body Text 2"/>
    <w:basedOn w:val="1"/>
    <w:link w:val="146"/>
    <w:unhideWhenUsed/>
    <w:qFormat/>
    <w:uiPriority w:val="99"/>
    <w:pPr>
      <w:spacing w:after="120" w:line="480" w:lineRule="auto"/>
    </w:pPr>
  </w:style>
  <w:style w:type="paragraph" w:styleId="30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1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2">
    <w:name w:val="Title"/>
    <w:basedOn w:val="1"/>
    <w:next w:val="1"/>
    <w:link w:val="143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34">
    <w:name w:val="Table Grid"/>
    <w:basedOn w:val="3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5">
    <w:name w:val="Light Shading"/>
    <w:basedOn w:val="33"/>
    <w:qFormat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6">
    <w:name w:val="Light Shading Accent 1"/>
    <w:basedOn w:val="33"/>
    <w:qFormat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7">
    <w:name w:val="Light Shading Accent 2"/>
    <w:basedOn w:val="33"/>
    <w:qFormat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8">
    <w:name w:val="Light Shading Accent 3"/>
    <w:basedOn w:val="33"/>
    <w:qFormat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9">
    <w:name w:val="Light Shading Accent 4"/>
    <w:basedOn w:val="33"/>
    <w:qFormat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0">
    <w:name w:val="Light Shading Accent 5"/>
    <w:basedOn w:val="33"/>
    <w:qFormat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1">
    <w:name w:val="Light Shading Accent 6"/>
    <w:basedOn w:val="33"/>
    <w:qFormat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2">
    <w:name w:val="Light List"/>
    <w:basedOn w:val="33"/>
    <w:qFormat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3">
    <w:name w:val="Light List Accent 1"/>
    <w:basedOn w:val="33"/>
    <w:qFormat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4">
    <w:name w:val="Light List Accent 2"/>
    <w:basedOn w:val="33"/>
    <w:qFormat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5">
    <w:name w:val="Light List Accent 3"/>
    <w:basedOn w:val="33"/>
    <w:qFormat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6">
    <w:name w:val="Light List Accent 4"/>
    <w:basedOn w:val="33"/>
    <w:qFormat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7">
    <w:name w:val="Light List Accent 5"/>
    <w:basedOn w:val="33"/>
    <w:qFormat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8">
    <w:name w:val="Light List Accent 6"/>
    <w:basedOn w:val="33"/>
    <w:qFormat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9">
    <w:name w:val="Light Grid"/>
    <w:basedOn w:val="33"/>
    <w:qFormat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0">
    <w:name w:val="Light Grid Accent 1"/>
    <w:basedOn w:val="33"/>
    <w:qFormat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1">
    <w:name w:val="Light Grid Accent 2"/>
    <w:basedOn w:val="33"/>
    <w:qFormat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2">
    <w:name w:val="Light Grid Accent 3"/>
    <w:basedOn w:val="33"/>
    <w:qFormat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3">
    <w:name w:val="Light Grid Accent 4"/>
    <w:basedOn w:val="33"/>
    <w:qFormat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4">
    <w:name w:val="Light Grid Accent 5"/>
    <w:basedOn w:val="33"/>
    <w:qFormat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5">
    <w:name w:val="Light Grid Accent 6"/>
    <w:basedOn w:val="33"/>
    <w:qFormat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6">
    <w:name w:val="Medium Shading 1"/>
    <w:basedOn w:val="33"/>
    <w:qFormat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1"/>
    <w:basedOn w:val="33"/>
    <w:qFormat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2"/>
    <w:basedOn w:val="33"/>
    <w:qFormat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3"/>
    <w:basedOn w:val="33"/>
    <w:qFormat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4"/>
    <w:basedOn w:val="33"/>
    <w:qFormat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5"/>
    <w:basedOn w:val="33"/>
    <w:qFormat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6"/>
    <w:basedOn w:val="33"/>
    <w:qFormat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2"/>
    <w:basedOn w:val="33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1"/>
    <w:basedOn w:val="33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2"/>
    <w:basedOn w:val="33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3"/>
    <w:basedOn w:val="33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4"/>
    <w:basedOn w:val="33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5"/>
    <w:basedOn w:val="33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6"/>
    <w:basedOn w:val="33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List 1"/>
    <w:basedOn w:val="33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1">
    <w:name w:val="Medium List 1 Accent 1"/>
    <w:basedOn w:val="33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2">
    <w:name w:val="Medium List 1 Accent 2"/>
    <w:basedOn w:val="33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3">
    <w:name w:val="Medium List 1 Accent 3"/>
    <w:basedOn w:val="33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4">
    <w:name w:val="Medium List 1 Accent 4"/>
    <w:basedOn w:val="33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5">
    <w:name w:val="Medium List 1 Accent 5"/>
    <w:basedOn w:val="33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6">
    <w:name w:val="Medium List 1 Accent 6"/>
    <w:basedOn w:val="33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7">
    <w:name w:val="Medium List 2"/>
    <w:basedOn w:val="33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1"/>
    <w:basedOn w:val="33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2"/>
    <w:basedOn w:val="33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3"/>
    <w:basedOn w:val="33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4"/>
    <w:basedOn w:val="33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5"/>
    <w:basedOn w:val="33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6"/>
    <w:basedOn w:val="33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Grid 1"/>
    <w:basedOn w:val="33"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5">
    <w:name w:val="Medium Grid 1 Accent 1"/>
    <w:basedOn w:val="33"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6">
    <w:name w:val="Medium Grid 1 Accent 2"/>
    <w:basedOn w:val="33"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7">
    <w:name w:val="Medium Grid 1 Accent 3"/>
    <w:basedOn w:val="33"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8">
    <w:name w:val="Medium Grid 1 Accent 4"/>
    <w:basedOn w:val="33"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9">
    <w:name w:val="Medium Grid 1 Accent 5"/>
    <w:basedOn w:val="33"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0">
    <w:name w:val="Medium Grid 1 Accent 6"/>
    <w:basedOn w:val="33"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33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33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33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33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33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33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33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3"/>
    <w:basedOn w:val="33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9">
    <w:name w:val="Medium Grid 3 Accent 1"/>
    <w:basedOn w:val="33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0">
    <w:name w:val="Medium Grid 3 Accent 2"/>
    <w:basedOn w:val="33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1">
    <w:name w:val="Medium Grid 3 Accent 3"/>
    <w:basedOn w:val="33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2">
    <w:name w:val="Medium Grid 3 Accent 4"/>
    <w:basedOn w:val="33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3">
    <w:name w:val="Medium Grid 3 Accent 5"/>
    <w:basedOn w:val="33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4">
    <w:name w:val="Medium Grid 3 Accent 6"/>
    <w:basedOn w:val="33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5">
    <w:name w:val="Dark List"/>
    <w:basedOn w:val="33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6">
    <w:name w:val="Dark List Accent 1"/>
    <w:basedOn w:val="33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7">
    <w:name w:val="Dark List Accent 2"/>
    <w:basedOn w:val="33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8">
    <w:name w:val="Dark List Accent 3"/>
    <w:basedOn w:val="33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9">
    <w:name w:val="Dark List Accent 4"/>
    <w:basedOn w:val="33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0">
    <w:name w:val="Dark List Accent 5"/>
    <w:basedOn w:val="33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1">
    <w:name w:val="Dark List Accent 6"/>
    <w:basedOn w:val="33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2">
    <w:name w:val="Colorful Shading"/>
    <w:basedOn w:val="33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3">
    <w:name w:val="Colorful Shading Accent 1"/>
    <w:basedOn w:val="33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2"/>
    <w:basedOn w:val="33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5">
    <w:name w:val="Colorful Shading Accent 3"/>
    <w:basedOn w:val="33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6">
    <w:name w:val="Colorful Shading Accent 4"/>
    <w:basedOn w:val="33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5"/>
    <w:basedOn w:val="33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Shading Accent 6"/>
    <w:basedOn w:val="33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9">
    <w:name w:val="Colorful List"/>
    <w:basedOn w:val="33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0">
    <w:name w:val="Colorful List Accent 1"/>
    <w:basedOn w:val="33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1">
    <w:name w:val="Colorful List Accent 2"/>
    <w:basedOn w:val="33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2">
    <w:name w:val="Colorful List Accent 3"/>
    <w:basedOn w:val="33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3">
    <w:name w:val="Colorful List Accent 4"/>
    <w:basedOn w:val="33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4">
    <w:name w:val="Colorful List Accent 5"/>
    <w:basedOn w:val="33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5">
    <w:name w:val="Colorful List Accent 6"/>
    <w:basedOn w:val="33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6">
    <w:name w:val="Colorful Grid"/>
    <w:basedOn w:val="33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7">
    <w:name w:val="Colorful Grid Accent 1"/>
    <w:basedOn w:val="33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8">
    <w:name w:val="Colorful Grid Accent 2"/>
    <w:basedOn w:val="33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9">
    <w:name w:val="Colorful Grid Accent 3"/>
    <w:basedOn w:val="33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0">
    <w:name w:val="Colorful Grid Accent 4"/>
    <w:basedOn w:val="33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1">
    <w:name w:val="Colorful Grid Accent 5"/>
    <w:basedOn w:val="33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2">
    <w:name w:val="Colorful Grid Accent 6"/>
    <w:basedOn w:val="33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4">
    <w:name w:val="Strong"/>
    <w:basedOn w:val="133"/>
    <w:qFormat/>
    <w:uiPriority w:val="22"/>
    <w:rPr>
      <w:b/>
      <w:bCs/>
    </w:rPr>
  </w:style>
  <w:style w:type="character" w:styleId="135">
    <w:name w:val="Emphasis"/>
    <w:basedOn w:val="133"/>
    <w:qFormat/>
    <w:uiPriority w:val="20"/>
    <w:rPr>
      <w:i/>
      <w:iCs/>
    </w:rPr>
  </w:style>
  <w:style w:type="paragraph" w:styleId="136">
    <w:name w:val="List Paragraph"/>
    <w:basedOn w:val="1"/>
    <w:qFormat/>
    <w:uiPriority w:val="34"/>
    <w:pPr>
      <w:ind w:left="720"/>
      <w:contextualSpacing/>
    </w:pPr>
  </w:style>
  <w:style w:type="character" w:customStyle="1" w:styleId="137">
    <w:name w:val="Header Char"/>
    <w:basedOn w:val="133"/>
    <w:link w:val="26"/>
    <w:uiPriority w:val="99"/>
  </w:style>
  <w:style w:type="character" w:customStyle="1" w:styleId="138">
    <w:name w:val="Footer Char"/>
    <w:basedOn w:val="133"/>
    <w:link w:val="25"/>
    <w:uiPriority w:val="99"/>
  </w:style>
  <w:style w:type="paragraph" w:styleId="139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40">
    <w:name w:val="Heading 1 Char"/>
    <w:basedOn w:val="133"/>
    <w:link w:val="3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41">
    <w:name w:val="Heading 2 Char"/>
    <w:basedOn w:val="133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2">
    <w:name w:val="Heading 3 Char"/>
    <w:basedOn w:val="133"/>
    <w:link w:val="5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3">
    <w:name w:val="Title Char"/>
    <w:basedOn w:val="133"/>
    <w:link w:val="32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4">
    <w:name w:val="Subtitle Char"/>
    <w:basedOn w:val="133"/>
    <w:link w:val="2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145">
    <w:name w:val="Body Text Char"/>
    <w:basedOn w:val="133"/>
    <w:link w:val="20"/>
    <w:uiPriority w:val="99"/>
  </w:style>
  <w:style w:type="character" w:customStyle="1" w:styleId="146">
    <w:name w:val="Body Text 2 Char"/>
    <w:basedOn w:val="133"/>
    <w:link w:val="29"/>
    <w:uiPriority w:val="99"/>
  </w:style>
  <w:style w:type="character" w:customStyle="1" w:styleId="147">
    <w:name w:val="Body Text 3 Char"/>
    <w:basedOn w:val="133"/>
    <w:link w:val="18"/>
    <w:uiPriority w:val="99"/>
    <w:rPr>
      <w:sz w:val="16"/>
      <w:szCs w:val="16"/>
    </w:rPr>
  </w:style>
  <w:style w:type="character" w:customStyle="1" w:styleId="148">
    <w:name w:val="Macro Text Char"/>
    <w:basedOn w:val="133"/>
    <w:link w:val="2"/>
    <w:uiPriority w:val="99"/>
    <w:rPr>
      <w:rFonts w:ascii="Courier" w:hAnsi="Courier"/>
      <w:sz w:val="20"/>
      <w:szCs w:val="20"/>
    </w:rPr>
  </w:style>
  <w:style w:type="paragraph" w:styleId="149">
    <w:name w:val="Quote"/>
    <w:basedOn w:val="1"/>
    <w:next w:val="1"/>
    <w:link w:val="150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Quote Char"/>
    <w:basedOn w:val="133"/>
    <w:link w:val="149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1">
    <w:name w:val="Heading 4 Char"/>
    <w:basedOn w:val="133"/>
    <w:link w:val="6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2">
    <w:name w:val="Heading 5 Char"/>
    <w:basedOn w:val="133"/>
    <w:link w:val="7"/>
    <w:semiHidden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3">
    <w:name w:val="Heading 6 Char"/>
    <w:basedOn w:val="133"/>
    <w:link w:val="8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4">
    <w:name w:val="Heading 7 Char"/>
    <w:basedOn w:val="133"/>
    <w:link w:val="9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5">
    <w:name w:val="Heading 8 Char"/>
    <w:basedOn w:val="133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6">
    <w:name w:val="Heading 9 Char"/>
    <w:basedOn w:val="133"/>
    <w:link w:val="11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7">
    <w:name w:val="Intense Quote"/>
    <w:basedOn w:val="1"/>
    <w:next w:val="1"/>
    <w:link w:val="158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Intense Quote Char"/>
    <w:basedOn w:val="133"/>
    <w:link w:val="157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9">
    <w:name w:val="Subtle Emphasis"/>
    <w:basedOn w:val="133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60">
    <w:name w:val="Intense Emphasis"/>
    <w:basedOn w:val="133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1">
    <w:name w:val="Subtle Reference"/>
    <w:basedOn w:val="133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2">
    <w:name w:val="Intense Reference"/>
    <w:basedOn w:val="133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3">
    <w:name w:val="Book Title"/>
    <w:basedOn w:val="133"/>
    <w:qFormat/>
    <w:uiPriority w:val="33"/>
    <w:rPr>
      <w:b/>
      <w:bCs/>
      <w:smallCaps/>
      <w:spacing w:val="5"/>
    </w:rPr>
  </w:style>
  <w:style w:type="paragraph" w:customStyle="1" w:styleId="164">
    <w:name w:val="TOC Heading"/>
    <w:basedOn w:val="3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2" Type="http://schemas.microsoft.com/office/2011/relationships/people" Target="people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239</Words>
  <Characters>313</Characters>
  <Lines>0</Lines>
  <Paragraphs>0</Paragraphs>
  <TotalTime>8</TotalTime>
  <ScaleCrop>false</ScaleCrop>
  <LinksUpToDate>false</LinksUpToDate>
  <CharactersWithSpaces>445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cp:lastModifiedBy>郑莉</cp:lastModifiedBy>
  <cp:lastPrinted>2023-01-28T09:22:00Z</cp:lastPrinted>
  <dcterms:modified xsi:type="dcterms:W3CDTF">2024-10-29T16:15:56Z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66FB93B261DC458FA4C45CF1EE71BBCF_13</vt:lpwstr>
  </property>
</Properties>
</file>